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Ladenlokal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0592154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50695110" name="ad938c20-c3c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7214051" name="b2622b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4305992" name="b2622b30-c3c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05986918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5503852" name="c6063eb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4984421" name="ccc2f2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20836515" name="ccc2f22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